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3A06B3C1-43EC-4751-ABA4-FAC4AD42C73C}"/>
</file>

<file path=customXml/itemProps3.xml><?xml version="1.0" encoding="utf-8"?>
<ds:datastoreItem xmlns:ds="http://schemas.openxmlformats.org/officeDocument/2006/customXml" ds:itemID="{D148D575-344A-4945-8B84-765139852762}"/>
</file>

<file path=customXml/itemProps4.xml><?xml version="1.0" encoding="utf-8"?>
<ds:datastoreItem xmlns:ds="http://schemas.openxmlformats.org/officeDocument/2006/customXml" ds:itemID="{DDEAFD93-6569-4F43-BBFF-3B03BABCAB6F}"/>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